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F0045" w14:textId="77777777" w:rsidR="00B43E7D" w:rsidRDefault="00276C09">
      <w:pPr>
        <w:pStyle w:val="Heading1"/>
      </w:pPr>
      <w:r>
        <w:t>System Security Plan (Short) — Template</w:t>
      </w:r>
    </w:p>
    <w:p w14:paraId="7FB9FF86" w14:textId="77777777" w:rsidR="00B43E7D" w:rsidRDefault="00276C09">
      <w:r>
        <w:t xml:space="preserve">Fill placeholders via </w:t>
      </w:r>
      <w:proofErr w:type="spellStart"/>
      <w:r>
        <w:t>Docxtemplater</w:t>
      </w:r>
      <w:proofErr w:type="spellEnd"/>
      <w:r>
        <w:t>. Tags follow the [[field]] and [[#group]]...[[/group]] syntax.</w:t>
      </w:r>
    </w:p>
    <w:p w14:paraId="1D8CBB2E" w14:textId="77777777" w:rsidR="00B43E7D" w:rsidRDefault="00276C09">
      <w:pPr>
        <w:pStyle w:val="Heading2"/>
      </w:pPr>
      <w:r>
        <w:t>2. System Identification</w:t>
      </w:r>
    </w:p>
    <w:p w14:paraId="3AF5A529" w14:textId="77777777" w:rsidR="00B43E7D" w:rsidRDefault="00276C09">
      <w:r>
        <w:rPr>
          <w:b/>
        </w:rPr>
        <w:t xml:space="preserve">System Name: </w:t>
      </w:r>
      <w:r>
        <w:t>[[</w:t>
      </w:r>
      <w:proofErr w:type="spellStart"/>
      <w:r>
        <w:t>system_name</w:t>
      </w:r>
      <w:proofErr w:type="spellEnd"/>
      <w:r>
        <w:t>]]</w:t>
      </w:r>
    </w:p>
    <w:p w14:paraId="7CCDDA60" w14:textId="77777777" w:rsidR="00B43E7D" w:rsidRDefault="00276C09">
      <w:r>
        <w:rPr>
          <w:b/>
        </w:rPr>
        <w:t xml:space="preserve">System Acronym: </w:t>
      </w:r>
      <w:r>
        <w:t>[[</w:t>
      </w:r>
      <w:proofErr w:type="spellStart"/>
      <w:r>
        <w:t>system_acronym</w:t>
      </w:r>
      <w:proofErr w:type="spellEnd"/>
      <w:r>
        <w:t>]]</w:t>
      </w:r>
    </w:p>
    <w:p w14:paraId="003F95D5" w14:textId="77777777" w:rsidR="00B43E7D" w:rsidRDefault="00276C09">
      <w:pPr>
        <w:pStyle w:val="Heading2"/>
      </w:pPr>
      <w:r>
        <w:t>3. System Owner</w:t>
      </w:r>
    </w:p>
    <w:p w14:paraId="2263B0B9" w14:textId="77777777" w:rsidR="00B43E7D" w:rsidRDefault="00276C09">
      <w:r>
        <w:rPr>
          <w:b/>
        </w:rPr>
        <w:t xml:space="preserve">Owner Name: </w:t>
      </w:r>
      <w:r>
        <w:t>[[</w:t>
      </w:r>
      <w:proofErr w:type="spellStart"/>
      <w:r>
        <w:t>owner_name</w:t>
      </w:r>
      <w:proofErr w:type="spellEnd"/>
      <w:r>
        <w:t>]]</w:t>
      </w:r>
    </w:p>
    <w:p w14:paraId="657F605B" w14:textId="77777777" w:rsidR="00B43E7D" w:rsidRDefault="00276C09">
      <w:r>
        <w:rPr>
          <w:b/>
        </w:rPr>
        <w:t xml:space="preserve">Owner Title: </w:t>
      </w:r>
      <w:r>
        <w:t>[[</w:t>
      </w:r>
      <w:proofErr w:type="spellStart"/>
      <w:r>
        <w:t>owner_title</w:t>
      </w:r>
      <w:proofErr w:type="spellEnd"/>
      <w:r>
        <w:t>]]</w:t>
      </w:r>
    </w:p>
    <w:p w14:paraId="62A05F4B" w14:textId="77777777" w:rsidR="00B43E7D" w:rsidRDefault="00276C09">
      <w:r>
        <w:rPr>
          <w:b/>
        </w:rPr>
        <w:t xml:space="preserve">Owner Entity: </w:t>
      </w:r>
      <w:r>
        <w:t>[[</w:t>
      </w:r>
      <w:proofErr w:type="spellStart"/>
      <w:r>
        <w:t>owner_entity</w:t>
      </w:r>
      <w:proofErr w:type="spellEnd"/>
      <w:r>
        <w:t>]]</w:t>
      </w:r>
    </w:p>
    <w:p w14:paraId="3D74B117" w14:textId="77777777" w:rsidR="00B43E7D" w:rsidRDefault="00276C09">
      <w:r>
        <w:rPr>
          <w:b/>
        </w:rPr>
        <w:t xml:space="preserve">Owner Address: </w:t>
      </w:r>
      <w:r>
        <w:t>[[</w:t>
      </w:r>
      <w:proofErr w:type="spellStart"/>
      <w:r>
        <w:t>owner_address</w:t>
      </w:r>
      <w:proofErr w:type="spellEnd"/>
      <w:r>
        <w:t>]]</w:t>
      </w:r>
    </w:p>
    <w:p w14:paraId="40BA87F6" w14:textId="77777777" w:rsidR="00B43E7D" w:rsidRDefault="00276C09">
      <w:r>
        <w:rPr>
          <w:b/>
        </w:rPr>
        <w:t xml:space="preserve">Owner Contact: </w:t>
      </w:r>
      <w:r>
        <w:t>[[</w:t>
      </w:r>
      <w:proofErr w:type="spellStart"/>
      <w:r>
        <w:t>owner_contact</w:t>
      </w:r>
      <w:proofErr w:type="spellEnd"/>
      <w:r>
        <w:t>]]</w:t>
      </w:r>
    </w:p>
    <w:p w14:paraId="4EFEC295" w14:textId="77777777" w:rsidR="00B43E7D" w:rsidRDefault="00276C09">
      <w:r>
        <w:rPr>
          <w:b/>
        </w:rPr>
        <w:t xml:space="preserve">Other: </w:t>
      </w:r>
      <w:r>
        <w:t>[[</w:t>
      </w:r>
      <w:proofErr w:type="spellStart"/>
      <w:r>
        <w:t>owner_other</w:t>
      </w:r>
      <w:proofErr w:type="spellEnd"/>
      <w:r>
        <w:t>]]</w:t>
      </w:r>
    </w:p>
    <w:p w14:paraId="1E7B9C48" w14:textId="77777777" w:rsidR="00B43E7D" w:rsidRDefault="00276C09">
      <w:pPr>
        <w:pStyle w:val="Heading2"/>
      </w:pPr>
      <w:r>
        <w:t>4. Contacts</w:t>
      </w:r>
    </w:p>
    <w:p w14:paraId="07273AF2" w14:textId="77777777" w:rsidR="00B43E7D" w:rsidRDefault="00276C09">
      <w:r>
        <w:rPr>
          <w:b/>
        </w:rPr>
        <w:t xml:space="preserve">Business/BDO Name: </w:t>
      </w:r>
      <w:r>
        <w:t>[[</w:t>
      </w:r>
      <w:proofErr w:type="spellStart"/>
      <w:r>
        <w:t>bdo_name</w:t>
      </w:r>
      <w:proofErr w:type="spellEnd"/>
      <w:r>
        <w:t>]]</w:t>
      </w:r>
    </w:p>
    <w:p w14:paraId="070CFFA7" w14:textId="77777777" w:rsidR="00B43E7D" w:rsidRDefault="00276C09">
      <w:r>
        <w:rPr>
          <w:b/>
        </w:rPr>
        <w:t xml:space="preserve">Business/BDO Title: </w:t>
      </w:r>
      <w:r>
        <w:t>[[</w:t>
      </w:r>
      <w:proofErr w:type="spellStart"/>
      <w:r>
        <w:t>bdo_title</w:t>
      </w:r>
      <w:proofErr w:type="spellEnd"/>
      <w:r>
        <w:t>]]</w:t>
      </w:r>
    </w:p>
    <w:p w14:paraId="18B863D1" w14:textId="77777777" w:rsidR="00B43E7D" w:rsidRDefault="00276C09">
      <w:r>
        <w:rPr>
          <w:b/>
        </w:rPr>
        <w:t xml:space="preserve">Business/BDO Phone: </w:t>
      </w:r>
      <w:r>
        <w:t>[[</w:t>
      </w:r>
      <w:proofErr w:type="spellStart"/>
      <w:r>
        <w:t>bdo_phone</w:t>
      </w:r>
      <w:proofErr w:type="spellEnd"/>
      <w:r>
        <w:t>]]</w:t>
      </w:r>
    </w:p>
    <w:p w14:paraId="74D9FA9A" w14:textId="77777777" w:rsidR="00B43E7D" w:rsidRDefault="00276C09">
      <w:r>
        <w:rPr>
          <w:b/>
        </w:rPr>
        <w:t xml:space="preserve">Business/BDO Email: </w:t>
      </w:r>
      <w:r>
        <w:t>[[</w:t>
      </w:r>
      <w:proofErr w:type="spellStart"/>
      <w:r>
        <w:t>bdo_email</w:t>
      </w:r>
      <w:proofErr w:type="spellEnd"/>
      <w:r>
        <w:t>]]</w:t>
      </w:r>
    </w:p>
    <w:p w14:paraId="696FD031" w14:textId="77777777" w:rsidR="00B43E7D" w:rsidRDefault="00276C09">
      <w:r>
        <w:rPr>
          <w:b/>
        </w:rPr>
        <w:t xml:space="preserve">Technical Owner Name: </w:t>
      </w:r>
      <w:r>
        <w:t>[[</w:t>
      </w:r>
      <w:proofErr w:type="spellStart"/>
      <w:r>
        <w:t>to_name</w:t>
      </w:r>
      <w:proofErr w:type="spellEnd"/>
      <w:r>
        <w:t>]]</w:t>
      </w:r>
    </w:p>
    <w:p w14:paraId="0192D786" w14:textId="77777777" w:rsidR="00B43E7D" w:rsidRDefault="00276C09">
      <w:r>
        <w:rPr>
          <w:b/>
        </w:rPr>
        <w:t xml:space="preserve">Technical Owner Title: </w:t>
      </w:r>
      <w:r>
        <w:t>[[</w:t>
      </w:r>
      <w:proofErr w:type="spellStart"/>
      <w:r>
        <w:t>to_title</w:t>
      </w:r>
      <w:proofErr w:type="spellEnd"/>
      <w:r>
        <w:t>]]</w:t>
      </w:r>
    </w:p>
    <w:p w14:paraId="7962DC7C" w14:textId="77777777" w:rsidR="00B43E7D" w:rsidRDefault="00276C09">
      <w:r>
        <w:rPr>
          <w:b/>
        </w:rPr>
        <w:t xml:space="preserve">Technical Owner Org: </w:t>
      </w:r>
      <w:r>
        <w:t>[[</w:t>
      </w:r>
      <w:proofErr w:type="spellStart"/>
      <w:r>
        <w:t>to_org</w:t>
      </w:r>
      <w:proofErr w:type="spellEnd"/>
      <w:r>
        <w:t>]]</w:t>
      </w:r>
    </w:p>
    <w:p w14:paraId="60B172B6" w14:textId="77777777" w:rsidR="00B43E7D" w:rsidRDefault="00276C09">
      <w:r>
        <w:rPr>
          <w:b/>
        </w:rPr>
        <w:t xml:space="preserve">Technical Owner Email: </w:t>
      </w:r>
      <w:r>
        <w:t>[[</w:t>
      </w:r>
      <w:proofErr w:type="spellStart"/>
      <w:r>
        <w:t>to_email</w:t>
      </w:r>
      <w:proofErr w:type="spellEnd"/>
      <w:r>
        <w:t>]]</w:t>
      </w:r>
    </w:p>
    <w:p w14:paraId="128AAAA1" w14:textId="77777777" w:rsidR="00B43E7D" w:rsidRDefault="00276C09">
      <w:r>
        <w:rPr>
          <w:b/>
        </w:rPr>
        <w:t xml:space="preserve">ISSO Name: </w:t>
      </w:r>
      <w:r>
        <w:t>[[</w:t>
      </w:r>
      <w:proofErr w:type="spellStart"/>
      <w:r>
        <w:t>isso_name</w:t>
      </w:r>
      <w:proofErr w:type="spellEnd"/>
      <w:r>
        <w:t>]]</w:t>
      </w:r>
    </w:p>
    <w:p w14:paraId="6CC0954A" w14:textId="77777777" w:rsidR="00B43E7D" w:rsidRDefault="00276C09">
      <w:r>
        <w:rPr>
          <w:b/>
        </w:rPr>
        <w:t xml:space="preserve">ISSO Title: </w:t>
      </w:r>
      <w:r>
        <w:t>[[</w:t>
      </w:r>
      <w:proofErr w:type="spellStart"/>
      <w:r>
        <w:t>isso_title</w:t>
      </w:r>
      <w:proofErr w:type="spellEnd"/>
      <w:r>
        <w:t>]]</w:t>
      </w:r>
    </w:p>
    <w:p w14:paraId="332C1791" w14:textId="77777777" w:rsidR="00B43E7D" w:rsidRDefault="00276C09">
      <w:r>
        <w:rPr>
          <w:b/>
        </w:rPr>
        <w:t xml:space="preserve">ISSO Phone: </w:t>
      </w:r>
      <w:r>
        <w:t>[[</w:t>
      </w:r>
      <w:proofErr w:type="spellStart"/>
      <w:r>
        <w:t>isso_phone</w:t>
      </w:r>
      <w:proofErr w:type="spellEnd"/>
      <w:r>
        <w:t>]]</w:t>
      </w:r>
    </w:p>
    <w:p w14:paraId="3D90EDDE" w14:textId="77777777" w:rsidR="00B43E7D" w:rsidRDefault="00276C09">
      <w:r>
        <w:rPr>
          <w:b/>
        </w:rPr>
        <w:t xml:space="preserve">ISSO Email: </w:t>
      </w:r>
      <w:r>
        <w:t>[[</w:t>
      </w:r>
      <w:proofErr w:type="spellStart"/>
      <w:r>
        <w:t>isso_email</w:t>
      </w:r>
      <w:proofErr w:type="spellEnd"/>
      <w:r>
        <w:t>]]</w:t>
      </w:r>
    </w:p>
    <w:p w14:paraId="7C022F77" w14:textId="77777777" w:rsidR="00B43E7D" w:rsidRDefault="00276C09">
      <w:r>
        <w:rPr>
          <w:b/>
        </w:rPr>
        <w:t xml:space="preserve">Other Key Contact Name: </w:t>
      </w:r>
      <w:r>
        <w:t>[[</w:t>
      </w:r>
      <w:proofErr w:type="spellStart"/>
      <w:r>
        <w:t>okc_name</w:t>
      </w:r>
      <w:proofErr w:type="spellEnd"/>
      <w:r>
        <w:t>]]</w:t>
      </w:r>
    </w:p>
    <w:p w14:paraId="7AE3F5EB" w14:textId="77777777" w:rsidR="00B43E7D" w:rsidRDefault="00276C09">
      <w:r>
        <w:rPr>
          <w:b/>
        </w:rPr>
        <w:lastRenderedPageBreak/>
        <w:t xml:space="preserve">Other Key Contact Title: </w:t>
      </w:r>
      <w:r>
        <w:t>[[</w:t>
      </w:r>
      <w:proofErr w:type="spellStart"/>
      <w:r>
        <w:t>okc_title</w:t>
      </w:r>
      <w:proofErr w:type="spellEnd"/>
      <w:r>
        <w:t>]]</w:t>
      </w:r>
    </w:p>
    <w:p w14:paraId="165E24CC" w14:textId="77777777" w:rsidR="00B43E7D" w:rsidRDefault="00276C09">
      <w:r>
        <w:rPr>
          <w:b/>
        </w:rPr>
        <w:t xml:space="preserve">Other Key Contact Phone: </w:t>
      </w:r>
      <w:r>
        <w:t>[[</w:t>
      </w:r>
      <w:proofErr w:type="spellStart"/>
      <w:r>
        <w:t>okc_phone</w:t>
      </w:r>
      <w:proofErr w:type="spellEnd"/>
      <w:r>
        <w:t>]]</w:t>
      </w:r>
    </w:p>
    <w:p w14:paraId="34B6534B" w14:textId="77777777" w:rsidR="00B43E7D" w:rsidRDefault="00276C09">
      <w:r>
        <w:rPr>
          <w:b/>
        </w:rPr>
        <w:t xml:space="preserve">Other Key Contact Email: </w:t>
      </w:r>
      <w:r>
        <w:t>[[</w:t>
      </w:r>
      <w:proofErr w:type="spellStart"/>
      <w:r>
        <w:t>okc_email</w:t>
      </w:r>
      <w:proofErr w:type="spellEnd"/>
      <w:r>
        <w:t>]]</w:t>
      </w:r>
    </w:p>
    <w:p w14:paraId="51A62C07" w14:textId="77777777" w:rsidR="00B43E7D" w:rsidRDefault="00276C09">
      <w:pPr>
        <w:pStyle w:val="Heading2"/>
      </w:pPr>
      <w:r>
        <w:t>5. Operational Status</w:t>
      </w:r>
    </w:p>
    <w:p w14:paraId="6EF3E2D4" w14:textId="77777777" w:rsidR="00B43E7D" w:rsidRDefault="00276C09">
      <w:r>
        <w:rPr>
          <w:b/>
        </w:rPr>
        <w:t xml:space="preserve">Under Development: </w:t>
      </w:r>
      <w:r>
        <w:t>[[</w:t>
      </w:r>
      <w:proofErr w:type="spellStart"/>
      <w:r>
        <w:t>status_under_dev</w:t>
      </w:r>
      <w:proofErr w:type="spellEnd"/>
      <w:r>
        <w:t>]]</w:t>
      </w:r>
    </w:p>
    <w:p w14:paraId="1D51DA80" w14:textId="77777777" w:rsidR="00B43E7D" w:rsidRDefault="00276C09">
      <w:r>
        <w:rPr>
          <w:b/>
        </w:rPr>
        <w:t xml:space="preserve">Operational: </w:t>
      </w:r>
      <w:r>
        <w:t>[[</w:t>
      </w:r>
      <w:proofErr w:type="spellStart"/>
      <w:r>
        <w:t>status_operational</w:t>
      </w:r>
      <w:proofErr w:type="spellEnd"/>
      <w:r>
        <w:t>]]</w:t>
      </w:r>
    </w:p>
    <w:p w14:paraId="68382129" w14:textId="77777777" w:rsidR="00B43E7D" w:rsidRDefault="00276C09">
      <w:r>
        <w:rPr>
          <w:b/>
        </w:rPr>
        <w:t xml:space="preserve">Major Modification: </w:t>
      </w:r>
      <w:r>
        <w:t>[[</w:t>
      </w:r>
      <w:proofErr w:type="spellStart"/>
      <w:r>
        <w:t>status_major_mod</w:t>
      </w:r>
      <w:proofErr w:type="spellEnd"/>
      <w:r>
        <w:t>]]</w:t>
      </w:r>
    </w:p>
    <w:p w14:paraId="4C5D18BB" w14:textId="77777777" w:rsidR="00B43E7D" w:rsidRDefault="00276C09">
      <w:r>
        <w:rPr>
          <w:b/>
        </w:rPr>
        <w:t xml:space="preserve">Decommissioned: </w:t>
      </w:r>
      <w:r>
        <w:t>[[</w:t>
      </w:r>
      <w:proofErr w:type="spellStart"/>
      <w:r>
        <w:t>status_decom</w:t>
      </w:r>
      <w:proofErr w:type="spellEnd"/>
      <w:r>
        <w:t>]]</w:t>
      </w:r>
    </w:p>
    <w:p w14:paraId="2A8A9AEC" w14:textId="77777777" w:rsidR="00B43E7D" w:rsidRDefault="00276C09">
      <w:r>
        <w:rPr>
          <w:b/>
        </w:rPr>
        <w:t xml:space="preserve">Other: </w:t>
      </w:r>
      <w:r>
        <w:t>[[</w:t>
      </w:r>
      <w:proofErr w:type="spellStart"/>
      <w:r>
        <w:t>status_other</w:t>
      </w:r>
      <w:proofErr w:type="spellEnd"/>
      <w:r>
        <w:t>]]</w:t>
      </w:r>
    </w:p>
    <w:p w14:paraId="2266132C" w14:textId="77777777" w:rsidR="00B43E7D" w:rsidRDefault="00276C09">
      <w:pPr>
        <w:pStyle w:val="Heading2"/>
      </w:pPr>
      <w:r>
        <w:t>6. System Type</w:t>
      </w:r>
    </w:p>
    <w:p w14:paraId="40FA44BE" w14:textId="77777777" w:rsidR="00B43E7D" w:rsidRDefault="00276C09">
      <w:r>
        <w:rPr>
          <w:b/>
        </w:rPr>
        <w:t xml:space="preserve">Major Application: </w:t>
      </w:r>
      <w:r>
        <w:t>[[</w:t>
      </w:r>
      <w:proofErr w:type="spellStart"/>
      <w:r>
        <w:t>type_major_app</w:t>
      </w:r>
      <w:proofErr w:type="spellEnd"/>
      <w:r>
        <w:t>]]</w:t>
      </w:r>
    </w:p>
    <w:p w14:paraId="5C2C0AFB" w14:textId="77777777" w:rsidR="00B43E7D" w:rsidRDefault="00276C09">
      <w:r>
        <w:rPr>
          <w:b/>
        </w:rPr>
        <w:t xml:space="preserve">General Support System (GSS): </w:t>
      </w:r>
      <w:r>
        <w:t>[[</w:t>
      </w:r>
      <w:proofErr w:type="spellStart"/>
      <w:r>
        <w:t>type_gss</w:t>
      </w:r>
      <w:proofErr w:type="spellEnd"/>
      <w:r>
        <w:t>]]</w:t>
      </w:r>
    </w:p>
    <w:p w14:paraId="20AE36D9" w14:textId="77777777" w:rsidR="00B43E7D" w:rsidRDefault="00276C09">
      <w:r>
        <w:rPr>
          <w:b/>
        </w:rPr>
        <w:t xml:space="preserve">Major Modification: </w:t>
      </w:r>
      <w:r>
        <w:t>[[</w:t>
      </w:r>
      <w:proofErr w:type="spellStart"/>
      <w:r>
        <w:t>type_major_mod</w:t>
      </w:r>
      <w:proofErr w:type="spellEnd"/>
      <w:r>
        <w:t>]]</w:t>
      </w:r>
    </w:p>
    <w:p w14:paraId="567AD961" w14:textId="77777777" w:rsidR="00B43E7D" w:rsidRDefault="00276C09">
      <w:r>
        <w:rPr>
          <w:b/>
        </w:rPr>
        <w:t xml:space="preserve">Decommissioned: </w:t>
      </w:r>
      <w:r>
        <w:t>[[</w:t>
      </w:r>
      <w:proofErr w:type="spellStart"/>
      <w:r>
        <w:t>type_decommissioned</w:t>
      </w:r>
      <w:proofErr w:type="spellEnd"/>
      <w:r>
        <w:t>]]</w:t>
      </w:r>
    </w:p>
    <w:p w14:paraId="41F24112" w14:textId="77777777" w:rsidR="00B43E7D" w:rsidRDefault="00276C09">
      <w:r>
        <w:rPr>
          <w:b/>
        </w:rPr>
        <w:t xml:space="preserve">Other: </w:t>
      </w:r>
      <w:r>
        <w:t>[[</w:t>
      </w:r>
      <w:proofErr w:type="spellStart"/>
      <w:r>
        <w:t>type_other</w:t>
      </w:r>
      <w:proofErr w:type="spellEnd"/>
      <w:r>
        <w:t>]]</w:t>
      </w:r>
    </w:p>
    <w:p w14:paraId="05B7196C" w14:textId="77777777" w:rsidR="00B43E7D" w:rsidRDefault="00276C09">
      <w:pPr>
        <w:pStyle w:val="Heading2"/>
      </w:pPr>
      <w:r>
        <w:t>7. Service Level Agreement</w:t>
      </w:r>
    </w:p>
    <w:p w14:paraId="5C56FB75" w14:textId="77777777" w:rsidR="00B43E7D" w:rsidRDefault="00276C09">
      <w:r>
        <w:rPr>
          <w:b/>
        </w:rPr>
        <w:t xml:space="preserve">SLA: </w:t>
      </w:r>
      <w:r>
        <w:t>[[</w:t>
      </w:r>
      <w:proofErr w:type="spellStart"/>
      <w:r>
        <w:t>sla</w:t>
      </w:r>
      <w:proofErr w:type="spellEnd"/>
      <w:r>
        <w:t>]]</w:t>
      </w:r>
    </w:p>
    <w:p w14:paraId="0FF98C53" w14:textId="77777777" w:rsidR="00B43E7D" w:rsidRDefault="00276C09">
      <w:pPr>
        <w:pStyle w:val="Heading2"/>
      </w:pPr>
      <w:r>
        <w:t>8. Purpose</w:t>
      </w:r>
    </w:p>
    <w:p w14:paraId="7389174D" w14:textId="77777777" w:rsidR="00B43E7D" w:rsidRDefault="00276C09">
      <w:r>
        <w:rPr>
          <w:b/>
        </w:rPr>
        <w:t xml:space="preserve">Purpose / Description: </w:t>
      </w:r>
      <w:r>
        <w:t>[[</w:t>
      </w:r>
      <w:proofErr w:type="spellStart"/>
      <w:r>
        <w:t>purpose_text</w:t>
      </w:r>
      <w:proofErr w:type="spellEnd"/>
      <w:r>
        <w:t>]]</w:t>
      </w:r>
    </w:p>
    <w:p w14:paraId="6D4FEC4A" w14:textId="77777777" w:rsidR="00B43E7D" w:rsidRDefault="00276C09">
      <w:pPr>
        <w:pStyle w:val="Heading2"/>
      </w:pPr>
      <w:r>
        <w:t>9. Environment</w:t>
      </w:r>
    </w:p>
    <w:p w14:paraId="2E28D4E3" w14:textId="77777777" w:rsidR="00B43E7D" w:rsidRDefault="00276C09">
      <w:r>
        <w:rPr>
          <w:b/>
        </w:rPr>
        <w:t xml:space="preserve">Environment: </w:t>
      </w:r>
      <w:r>
        <w:t>[[environment]]</w:t>
      </w:r>
    </w:p>
    <w:p w14:paraId="6F7BC1A2" w14:textId="77777777" w:rsidR="00B43E7D" w:rsidRDefault="00276C09">
      <w:pPr>
        <w:pStyle w:val="Heading2"/>
      </w:pPr>
      <w:r>
        <w:t>10. Location &amp; Hosting</w:t>
      </w:r>
    </w:p>
    <w:p w14:paraId="79C05464" w14:textId="77777777" w:rsidR="00B43E7D" w:rsidRDefault="00276C09">
      <w:r>
        <w:rPr>
          <w:b/>
        </w:rPr>
        <w:t xml:space="preserve">Location Name: </w:t>
      </w:r>
      <w:r>
        <w:t>[[</w:t>
      </w:r>
      <w:proofErr w:type="spellStart"/>
      <w:r>
        <w:t>location_name</w:t>
      </w:r>
      <w:proofErr w:type="spellEnd"/>
      <w:r>
        <w:t>]]</w:t>
      </w:r>
    </w:p>
    <w:p w14:paraId="627279EF" w14:textId="77777777" w:rsidR="00B43E7D" w:rsidRDefault="00276C09">
      <w:r>
        <w:rPr>
          <w:b/>
        </w:rPr>
        <w:t xml:space="preserve">Location Description: </w:t>
      </w:r>
      <w:r>
        <w:t>[[</w:t>
      </w:r>
      <w:proofErr w:type="spellStart"/>
      <w:r>
        <w:t>location_description</w:t>
      </w:r>
      <w:proofErr w:type="spellEnd"/>
      <w:r>
        <w:t>]]</w:t>
      </w:r>
    </w:p>
    <w:p w14:paraId="5CBCBE88" w14:textId="77777777" w:rsidR="00B43E7D" w:rsidRDefault="00276C09">
      <w:r>
        <w:rPr>
          <w:b/>
        </w:rPr>
        <w:t xml:space="preserve">Cloud Services: </w:t>
      </w:r>
      <w:r>
        <w:t>[[</w:t>
      </w:r>
      <w:proofErr w:type="spellStart"/>
      <w:r>
        <w:t>cloud_services</w:t>
      </w:r>
      <w:proofErr w:type="spellEnd"/>
      <w:r>
        <w:t>]]</w:t>
      </w:r>
    </w:p>
    <w:p w14:paraId="4FE65926" w14:textId="77777777" w:rsidR="00B43E7D" w:rsidRDefault="00276C09">
      <w:r>
        <w:rPr>
          <w:b/>
        </w:rPr>
        <w:t xml:space="preserve">Cloud Details: </w:t>
      </w:r>
      <w:r>
        <w:t>[[</w:t>
      </w:r>
      <w:proofErr w:type="spellStart"/>
      <w:r>
        <w:t>cloud_details</w:t>
      </w:r>
      <w:proofErr w:type="spellEnd"/>
      <w:r>
        <w:t>]]</w:t>
      </w:r>
    </w:p>
    <w:p w14:paraId="52F6D64E" w14:textId="77777777" w:rsidR="00B43E7D" w:rsidRDefault="00276C09">
      <w:pPr>
        <w:pStyle w:val="Heading2"/>
      </w:pPr>
      <w:r>
        <w:lastRenderedPageBreak/>
        <w:t>12. Security Categorization (CIA &amp; FIPS 199)</w:t>
      </w:r>
    </w:p>
    <w:p w14:paraId="1BA3DFFB" w14:textId="77777777" w:rsidR="008C1D5D" w:rsidRPr="008C1D5D" w:rsidRDefault="00C8430A" w:rsidP="008C1D5D">
      <w:pPr>
        <w:pStyle w:val="Heading2"/>
        <w:rPr>
          <w:lang w:val="en-IN"/>
        </w:rPr>
      </w:pPr>
      <w:r w:rsidRPr="00C8430A">
        <w:rPr>
          <w:lang w:val="en-IN"/>
        </w:rPr>
        <w:t xml:space="preserve"> </w:t>
      </w:r>
      <w:r w:rsidR="008C1D5D" w:rsidRPr="008C1D5D">
        <w:rPr>
          <w:lang w:val="en-IN"/>
        </w:rPr>
        <w:t>[[</w:t>
      </w:r>
      <w:proofErr w:type="spellStart"/>
      <w:r w:rsidR="008C1D5D" w:rsidRPr="008C1D5D">
        <w:rPr>
          <w:lang w:val="en-IN"/>
        </w:rPr>
        <w:t>cia.confidentiality</w:t>
      </w:r>
      <w:proofErr w:type="spellEnd"/>
      <w:r w:rsidR="008C1D5D" w:rsidRPr="008C1D5D">
        <w:rPr>
          <w:lang w:val="en-IN"/>
        </w:rPr>
        <w:t>]]</w:t>
      </w:r>
    </w:p>
    <w:p w14:paraId="78D45FDF" w14:textId="77777777" w:rsidR="008C1D5D" w:rsidRPr="008C1D5D" w:rsidRDefault="008C1D5D" w:rsidP="008C1D5D">
      <w:pPr>
        <w:pStyle w:val="Heading2"/>
        <w:rPr>
          <w:lang w:val="en-IN"/>
        </w:rPr>
      </w:pPr>
      <w:r w:rsidRPr="008C1D5D">
        <w:rPr>
          <w:lang w:val="en-IN"/>
        </w:rPr>
        <w:t>[[</w:t>
      </w:r>
      <w:proofErr w:type="spellStart"/>
      <w:r w:rsidRPr="008C1D5D">
        <w:rPr>
          <w:lang w:val="en-IN"/>
        </w:rPr>
        <w:t>cia.integrity</w:t>
      </w:r>
      <w:proofErr w:type="spellEnd"/>
      <w:r w:rsidRPr="008C1D5D">
        <w:rPr>
          <w:lang w:val="en-IN"/>
        </w:rPr>
        <w:t>]]</w:t>
      </w:r>
    </w:p>
    <w:p w14:paraId="066ED6FD" w14:textId="77777777" w:rsidR="008C1D5D" w:rsidRPr="008C1D5D" w:rsidRDefault="008C1D5D" w:rsidP="008C1D5D">
      <w:pPr>
        <w:pStyle w:val="Heading2"/>
        <w:rPr>
          <w:lang w:val="en-IN"/>
        </w:rPr>
      </w:pPr>
      <w:r w:rsidRPr="008C1D5D">
        <w:rPr>
          <w:lang w:val="en-IN"/>
        </w:rPr>
        <w:t>[[</w:t>
      </w:r>
      <w:proofErr w:type="spellStart"/>
      <w:r w:rsidRPr="008C1D5D">
        <w:rPr>
          <w:lang w:val="en-IN"/>
        </w:rPr>
        <w:t>cia.availability</w:t>
      </w:r>
      <w:proofErr w:type="spellEnd"/>
      <w:r w:rsidRPr="008C1D5D">
        <w:rPr>
          <w:lang w:val="en-IN"/>
        </w:rPr>
        <w:t>]]</w:t>
      </w:r>
    </w:p>
    <w:p w14:paraId="06E908C0" w14:textId="653A6DD1" w:rsidR="00B43E7D" w:rsidRDefault="008C1D5D" w:rsidP="008C1D5D">
      <w:pPr>
        <w:pStyle w:val="Heading2"/>
      </w:pPr>
      <w:r w:rsidRPr="008C1D5D">
        <w:rPr>
          <w:lang w:val="en-IN"/>
        </w:rPr>
        <w:t>[[categorization.fips199]]</w:t>
      </w:r>
      <w:r w:rsidR="00276C09">
        <w:t>11. System Components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72"/>
        <w:gridCol w:w="1705"/>
        <w:gridCol w:w="1494"/>
        <w:gridCol w:w="2685"/>
      </w:tblGrid>
      <w:tr w:rsidR="00B43E7D" w14:paraId="3D732CF1" w14:textId="77777777">
        <w:tc>
          <w:tcPr>
            <w:tcW w:w="2160" w:type="dxa"/>
          </w:tcPr>
          <w:p w14:paraId="350152FE" w14:textId="77777777" w:rsidR="00B43E7D" w:rsidRDefault="00276C09">
            <w:r>
              <w:t>Component</w:t>
            </w:r>
          </w:p>
        </w:tc>
        <w:tc>
          <w:tcPr>
            <w:tcW w:w="2160" w:type="dxa"/>
          </w:tcPr>
          <w:p w14:paraId="0ED99851" w14:textId="77777777" w:rsidR="00B43E7D" w:rsidRDefault="00276C09">
            <w:r>
              <w:t>Server Names</w:t>
            </w:r>
          </w:p>
        </w:tc>
        <w:tc>
          <w:tcPr>
            <w:tcW w:w="2160" w:type="dxa"/>
          </w:tcPr>
          <w:p w14:paraId="4CB51E30" w14:textId="77777777" w:rsidR="00B43E7D" w:rsidRDefault="00276C09">
            <w:r>
              <w:t>Description</w:t>
            </w:r>
          </w:p>
        </w:tc>
        <w:tc>
          <w:tcPr>
            <w:tcW w:w="2160" w:type="dxa"/>
          </w:tcPr>
          <w:p w14:paraId="5B53EB35" w14:textId="77777777" w:rsidR="00B43E7D" w:rsidRDefault="00276C09">
            <w:r>
              <w:t>Function</w:t>
            </w:r>
          </w:p>
        </w:tc>
      </w:tr>
      <w:tr w:rsidR="00B43E7D" w14:paraId="47617BAB" w14:textId="77777777">
        <w:tc>
          <w:tcPr>
            <w:tcW w:w="2160" w:type="dxa"/>
          </w:tcPr>
          <w:p w14:paraId="068FE77B" w14:textId="77777777" w:rsidR="00B43E7D" w:rsidRDefault="00276C09">
            <w:r>
              <w:t>[[#components]][[component]]</w:t>
            </w:r>
          </w:p>
        </w:tc>
        <w:tc>
          <w:tcPr>
            <w:tcW w:w="2160" w:type="dxa"/>
          </w:tcPr>
          <w:p w14:paraId="59B00990" w14:textId="77777777" w:rsidR="00B43E7D" w:rsidRDefault="00276C09">
            <w:r>
              <w:t>[[</w:t>
            </w:r>
            <w:proofErr w:type="spellStart"/>
            <w:r>
              <w:t>server_names</w:t>
            </w:r>
            <w:proofErr w:type="spellEnd"/>
            <w:r>
              <w:t>]]</w:t>
            </w:r>
          </w:p>
        </w:tc>
        <w:tc>
          <w:tcPr>
            <w:tcW w:w="2160" w:type="dxa"/>
          </w:tcPr>
          <w:p w14:paraId="516BB5C6" w14:textId="77777777" w:rsidR="00B43E7D" w:rsidRDefault="00276C09">
            <w:r>
              <w:t>[[description]]</w:t>
            </w:r>
          </w:p>
        </w:tc>
        <w:tc>
          <w:tcPr>
            <w:tcW w:w="2160" w:type="dxa"/>
          </w:tcPr>
          <w:p w14:paraId="2C294C51" w14:textId="77777777" w:rsidR="00B43E7D" w:rsidRDefault="00276C09">
            <w:r>
              <w:t>[[function]][[/components]]</w:t>
            </w:r>
          </w:p>
        </w:tc>
      </w:tr>
    </w:tbl>
    <w:p w14:paraId="01D22A76" w14:textId="77777777" w:rsidR="00B43E7D" w:rsidRDefault="00276C09">
      <w:pPr>
        <w:pStyle w:val="Heading2"/>
      </w:pPr>
      <w:r>
        <w:t>14. CISAS Summary</w:t>
      </w:r>
    </w:p>
    <w:p w14:paraId="76B3B473" w14:textId="77777777" w:rsidR="00B43E7D" w:rsidRDefault="00276C09">
      <w:r>
        <w:rPr>
          <w:b/>
        </w:rPr>
        <w:t xml:space="preserve">CISAS Notes: </w:t>
      </w:r>
      <w:r>
        <w:t>[[</w:t>
      </w:r>
      <w:proofErr w:type="spellStart"/>
      <w:r>
        <w:t>cisas_notes</w:t>
      </w:r>
      <w:proofErr w:type="spellEnd"/>
      <w:r>
        <w:t>]]</w:t>
      </w:r>
    </w:p>
    <w:p w14:paraId="671E99D6" w14:textId="77777777" w:rsidR="00B43E7D" w:rsidRDefault="00276C09">
      <w:pPr>
        <w:pStyle w:val="Heading2"/>
      </w:pPr>
      <w:r>
        <w:t>15a. Transfers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6"/>
        <w:gridCol w:w="607"/>
        <w:gridCol w:w="1049"/>
        <w:gridCol w:w="917"/>
        <w:gridCol w:w="1093"/>
        <w:gridCol w:w="1225"/>
        <w:gridCol w:w="2039"/>
      </w:tblGrid>
      <w:tr w:rsidR="00B43E7D" w14:paraId="46DD5724" w14:textId="77777777">
        <w:tc>
          <w:tcPr>
            <w:tcW w:w="1234" w:type="dxa"/>
          </w:tcPr>
          <w:p w14:paraId="1C009377" w14:textId="77777777" w:rsidR="00B43E7D" w:rsidRDefault="00276C09">
            <w:r>
              <w:t>Name</w:t>
            </w:r>
          </w:p>
        </w:tc>
        <w:tc>
          <w:tcPr>
            <w:tcW w:w="1234" w:type="dxa"/>
          </w:tcPr>
          <w:p w14:paraId="5D260536" w14:textId="77777777" w:rsidR="00B43E7D" w:rsidRDefault="00276C09">
            <w:r>
              <w:t>I/O</w:t>
            </w:r>
          </w:p>
        </w:tc>
        <w:tc>
          <w:tcPr>
            <w:tcW w:w="1234" w:type="dxa"/>
          </w:tcPr>
          <w:p w14:paraId="16A2BF50" w14:textId="77777777" w:rsidR="00B43E7D" w:rsidRDefault="00276C09">
            <w:r>
              <w:t>Method</w:t>
            </w:r>
          </w:p>
        </w:tc>
        <w:tc>
          <w:tcPr>
            <w:tcW w:w="1234" w:type="dxa"/>
          </w:tcPr>
          <w:p w14:paraId="7C92199B" w14:textId="77777777" w:rsidR="00B43E7D" w:rsidRDefault="00276C09">
            <w:r>
              <w:t>Origin</w:t>
            </w:r>
          </w:p>
        </w:tc>
        <w:tc>
          <w:tcPr>
            <w:tcW w:w="1234" w:type="dxa"/>
          </w:tcPr>
          <w:p w14:paraId="0BED3C55" w14:textId="77777777" w:rsidR="00B43E7D" w:rsidRDefault="00276C09">
            <w:r>
              <w:t>Destination</w:t>
            </w:r>
          </w:p>
        </w:tc>
        <w:tc>
          <w:tcPr>
            <w:tcW w:w="1234" w:type="dxa"/>
          </w:tcPr>
          <w:p w14:paraId="27304772" w14:textId="77777777" w:rsidR="00B43E7D" w:rsidRDefault="00276C09">
            <w:r>
              <w:t>Frequency</w:t>
            </w:r>
          </w:p>
        </w:tc>
        <w:tc>
          <w:tcPr>
            <w:tcW w:w="1234" w:type="dxa"/>
          </w:tcPr>
          <w:p w14:paraId="0231AD98" w14:textId="77777777" w:rsidR="00B43E7D" w:rsidRDefault="00276C09">
            <w:r>
              <w:t>Contact</w:t>
            </w:r>
          </w:p>
        </w:tc>
      </w:tr>
      <w:tr w:rsidR="00B43E7D" w14:paraId="4D96BB61" w14:textId="77777777">
        <w:tc>
          <w:tcPr>
            <w:tcW w:w="1234" w:type="dxa"/>
          </w:tcPr>
          <w:p w14:paraId="3464DF64" w14:textId="77777777" w:rsidR="00B43E7D" w:rsidRDefault="00276C09">
            <w:r>
              <w:t>[[#transfers]][[name]]</w:t>
            </w:r>
          </w:p>
        </w:tc>
        <w:tc>
          <w:tcPr>
            <w:tcW w:w="1234" w:type="dxa"/>
          </w:tcPr>
          <w:p w14:paraId="1CDACB9C" w14:textId="77777777" w:rsidR="00B43E7D" w:rsidRDefault="00276C09">
            <w:r>
              <w:t>[[io]]</w:t>
            </w:r>
          </w:p>
        </w:tc>
        <w:tc>
          <w:tcPr>
            <w:tcW w:w="1234" w:type="dxa"/>
          </w:tcPr>
          <w:p w14:paraId="10C1CFB4" w14:textId="77777777" w:rsidR="00B43E7D" w:rsidRDefault="00276C09">
            <w:r>
              <w:t>[[method]]</w:t>
            </w:r>
          </w:p>
        </w:tc>
        <w:tc>
          <w:tcPr>
            <w:tcW w:w="1234" w:type="dxa"/>
          </w:tcPr>
          <w:p w14:paraId="7649F06C" w14:textId="77777777" w:rsidR="00B43E7D" w:rsidRDefault="00276C09">
            <w:r>
              <w:t>[[origin]]</w:t>
            </w:r>
          </w:p>
        </w:tc>
        <w:tc>
          <w:tcPr>
            <w:tcW w:w="1234" w:type="dxa"/>
          </w:tcPr>
          <w:p w14:paraId="0D995CBE" w14:textId="77777777" w:rsidR="00B43E7D" w:rsidRDefault="00276C09">
            <w:r>
              <w:t>[[</w:t>
            </w:r>
            <w:proofErr w:type="spellStart"/>
            <w:r>
              <w:t>dest</w:t>
            </w:r>
            <w:proofErr w:type="spellEnd"/>
            <w:r>
              <w:t>]]</w:t>
            </w:r>
          </w:p>
        </w:tc>
        <w:tc>
          <w:tcPr>
            <w:tcW w:w="1234" w:type="dxa"/>
          </w:tcPr>
          <w:p w14:paraId="4F87A217" w14:textId="77777777" w:rsidR="00B43E7D" w:rsidRDefault="00276C09">
            <w:r>
              <w:t>[[frequency]]</w:t>
            </w:r>
          </w:p>
        </w:tc>
        <w:tc>
          <w:tcPr>
            <w:tcW w:w="1234" w:type="dxa"/>
          </w:tcPr>
          <w:p w14:paraId="2162279F" w14:textId="77777777" w:rsidR="00B43E7D" w:rsidRDefault="00276C09">
            <w:r>
              <w:t>[[contact]][[/transfers]]</w:t>
            </w:r>
          </w:p>
        </w:tc>
      </w:tr>
    </w:tbl>
    <w:p w14:paraId="2A9F500E" w14:textId="77777777" w:rsidR="00B43E7D" w:rsidRDefault="00276C09">
      <w:pPr>
        <w:pStyle w:val="Heading2"/>
      </w:pPr>
      <w:r>
        <w:t>15b. User / Access Groups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83"/>
        <w:gridCol w:w="651"/>
        <w:gridCol w:w="1372"/>
        <w:gridCol w:w="1171"/>
        <w:gridCol w:w="1190"/>
        <w:gridCol w:w="1348"/>
        <w:gridCol w:w="1641"/>
      </w:tblGrid>
      <w:tr w:rsidR="00B43E7D" w14:paraId="1346DDD5" w14:textId="77777777" w:rsidTr="00DA62E1">
        <w:trPr>
          <w:trHeight w:val="1074"/>
        </w:trPr>
        <w:tc>
          <w:tcPr>
            <w:tcW w:w="1234" w:type="dxa"/>
          </w:tcPr>
          <w:p w14:paraId="3CCEFE6E" w14:textId="77777777" w:rsidR="00B43E7D" w:rsidRDefault="00276C09">
            <w:r>
              <w:t>Group</w:t>
            </w:r>
          </w:p>
        </w:tc>
        <w:tc>
          <w:tcPr>
            <w:tcW w:w="1234" w:type="dxa"/>
          </w:tcPr>
          <w:p w14:paraId="6C039787" w14:textId="77777777" w:rsidR="00B43E7D" w:rsidRDefault="00276C09">
            <w:r>
              <w:t>Org</w:t>
            </w:r>
          </w:p>
        </w:tc>
        <w:tc>
          <w:tcPr>
            <w:tcW w:w="1234" w:type="dxa"/>
          </w:tcPr>
          <w:p w14:paraId="60D90084" w14:textId="77777777" w:rsidR="00B43E7D" w:rsidRDefault="00276C09">
            <w:r>
              <w:t>Internal/External</w:t>
            </w:r>
          </w:p>
        </w:tc>
        <w:tc>
          <w:tcPr>
            <w:tcW w:w="1234" w:type="dxa"/>
          </w:tcPr>
          <w:p w14:paraId="7FF5A622" w14:textId="77777777" w:rsidR="00B43E7D" w:rsidRDefault="00276C09">
            <w:r>
              <w:t>Component</w:t>
            </w:r>
          </w:p>
        </w:tc>
        <w:tc>
          <w:tcPr>
            <w:tcW w:w="1234" w:type="dxa"/>
          </w:tcPr>
          <w:p w14:paraId="0DF372EC" w14:textId="77777777" w:rsidR="00B43E7D" w:rsidRDefault="00276C09">
            <w:r>
              <w:t>Data Access</w:t>
            </w:r>
          </w:p>
        </w:tc>
        <w:tc>
          <w:tcPr>
            <w:tcW w:w="1234" w:type="dxa"/>
          </w:tcPr>
          <w:p w14:paraId="4F8C71EB" w14:textId="77777777" w:rsidR="00B43E7D" w:rsidRDefault="00276C09">
            <w:r>
              <w:t>Facility Access</w:t>
            </w:r>
          </w:p>
        </w:tc>
        <w:tc>
          <w:tcPr>
            <w:tcW w:w="1234" w:type="dxa"/>
          </w:tcPr>
          <w:p w14:paraId="59FB2853" w14:textId="77777777" w:rsidR="00B43E7D" w:rsidRDefault="00276C09">
            <w:r>
              <w:t>IT Access</w:t>
            </w:r>
          </w:p>
        </w:tc>
      </w:tr>
      <w:tr w:rsidR="00B43E7D" w14:paraId="2A61E426" w14:textId="77777777">
        <w:tc>
          <w:tcPr>
            <w:tcW w:w="1234" w:type="dxa"/>
          </w:tcPr>
          <w:p w14:paraId="20B8FA84" w14:textId="77777777" w:rsidR="00B43E7D" w:rsidRDefault="00276C09">
            <w:r>
              <w:t>[[#users]][[group]]</w:t>
            </w:r>
          </w:p>
        </w:tc>
        <w:tc>
          <w:tcPr>
            <w:tcW w:w="1234" w:type="dxa"/>
          </w:tcPr>
          <w:p w14:paraId="736F4E07" w14:textId="77777777" w:rsidR="00B43E7D" w:rsidRDefault="00276C09">
            <w:r>
              <w:t>[[org]]</w:t>
            </w:r>
          </w:p>
        </w:tc>
        <w:tc>
          <w:tcPr>
            <w:tcW w:w="1234" w:type="dxa"/>
          </w:tcPr>
          <w:p w14:paraId="1011459A" w14:textId="77777777" w:rsidR="00B43E7D" w:rsidRDefault="00276C09">
            <w:r>
              <w:t>[[internal]]</w:t>
            </w:r>
          </w:p>
        </w:tc>
        <w:tc>
          <w:tcPr>
            <w:tcW w:w="1234" w:type="dxa"/>
          </w:tcPr>
          <w:p w14:paraId="01A7DD85" w14:textId="77777777" w:rsidR="00B43E7D" w:rsidRDefault="00276C09">
            <w:r>
              <w:t>[[component]]</w:t>
            </w:r>
          </w:p>
        </w:tc>
        <w:tc>
          <w:tcPr>
            <w:tcW w:w="1234" w:type="dxa"/>
          </w:tcPr>
          <w:p w14:paraId="1FE9F01D" w14:textId="77777777" w:rsidR="00B43E7D" w:rsidRDefault="00276C09">
            <w:r>
              <w:t>[[</w:t>
            </w:r>
            <w:proofErr w:type="spellStart"/>
            <w:r>
              <w:t>data_access</w:t>
            </w:r>
            <w:proofErr w:type="spellEnd"/>
            <w:r>
              <w:t>]]</w:t>
            </w:r>
          </w:p>
        </w:tc>
        <w:tc>
          <w:tcPr>
            <w:tcW w:w="1234" w:type="dxa"/>
          </w:tcPr>
          <w:p w14:paraId="6CAD563C" w14:textId="77777777" w:rsidR="00B43E7D" w:rsidRDefault="00276C09">
            <w:r>
              <w:t>[[</w:t>
            </w:r>
            <w:proofErr w:type="spellStart"/>
            <w:r>
              <w:t>facility_access</w:t>
            </w:r>
            <w:proofErr w:type="spellEnd"/>
            <w:r>
              <w:t>]]</w:t>
            </w:r>
          </w:p>
        </w:tc>
        <w:tc>
          <w:tcPr>
            <w:tcW w:w="1234" w:type="dxa"/>
          </w:tcPr>
          <w:p w14:paraId="50D22F00" w14:textId="77777777" w:rsidR="00B43E7D" w:rsidRDefault="00276C09">
            <w:r>
              <w:t>[[</w:t>
            </w:r>
            <w:proofErr w:type="spellStart"/>
            <w:r>
              <w:t>it_access</w:t>
            </w:r>
            <w:proofErr w:type="spellEnd"/>
            <w:r>
              <w:t>]][[/users]]</w:t>
            </w:r>
          </w:p>
        </w:tc>
      </w:tr>
    </w:tbl>
    <w:p w14:paraId="087A54C8" w14:textId="77777777" w:rsidR="00B43E7D" w:rsidRDefault="00276C09">
      <w:pPr>
        <w:pStyle w:val="Heading2"/>
      </w:pPr>
      <w:r>
        <w:t>16a. System Interconnections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23"/>
        <w:gridCol w:w="1191"/>
        <w:gridCol w:w="1199"/>
        <w:gridCol w:w="1184"/>
        <w:gridCol w:w="2759"/>
      </w:tblGrid>
      <w:tr w:rsidR="00B43E7D" w14:paraId="51BB02DA" w14:textId="77777777">
        <w:tc>
          <w:tcPr>
            <w:tcW w:w="1728" w:type="dxa"/>
          </w:tcPr>
          <w:p w14:paraId="5813415D" w14:textId="77777777" w:rsidR="00B43E7D" w:rsidRDefault="00276C09">
            <w:r>
              <w:t>Description</w:t>
            </w:r>
          </w:p>
        </w:tc>
        <w:tc>
          <w:tcPr>
            <w:tcW w:w="1728" w:type="dxa"/>
          </w:tcPr>
          <w:p w14:paraId="75BF7C47" w14:textId="77777777" w:rsidR="00B43E7D" w:rsidRDefault="00276C09">
            <w:r>
              <w:t>G2G</w:t>
            </w:r>
          </w:p>
        </w:tc>
        <w:tc>
          <w:tcPr>
            <w:tcW w:w="1728" w:type="dxa"/>
          </w:tcPr>
          <w:p w14:paraId="4E0F946C" w14:textId="77777777" w:rsidR="00B43E7D" w:rsidRDefault="00276C09">
            <w:r>
              <w:t>G2B</w:t>
            </w:r>
          </w:p>
        </w:tc>
        <w:tc>
          <w:tcPr>
            <w:tcW w:w="1728" w:type="dxa"/>
          </w:tcPr>
          <w:p w14:paraId="46BDCAFA" w14:textId="77777777" w:rsidR="00B43E7D" w:rsidRDefault="00276C09">
            <w:r>
              <w:t>G2C</w:t>
            </w:r>
          </w:p>
        </w:tc>
        <w:tc>
          <w:tcPr>
            <w:tcW w:w="1728" w:type="dxa"/>
          </w:tcPr>
          <w:p w14:paraId="7A20A731" w14:textId="77777777" w:rsidR="00B43E7D" w:rsidRDefault="00276C09">
            <w:r>
              <w:t>Trusted</w:t>
            </w:r>
          </w:p>
        </w:tc>
      </w:tr>
      <w:tr w:rsidR="00B43E7D" w14:paraId="35922FB4" w14:textId="77777777">
        <w:tc>
          <w:tcPr>
            <w:tcW w:w="1728" w:type="dxa"/>
          </w:tcPr>
          <w:p w14:paraId="0E694F5F" w14:textId="77777777" w:rsidR="00B43E7D" w:rsidRDefault="00276C09">
            <w:r>
              <w:t>[[#connections]][[desc]]</w:t>
            </w:r>
          </w:p>
        </w:tc>
        <w:tc>
          <w:tcPr>
            <w:tcW w:w="1728" w:type="dxa"/>
          </w:tcPr>
          <w:p w14:paraId="7916B1BF" w14:textId="77777777" w:rsidR="00B43E7D" w:rsidRDefault="00276C09">
            <w:r>
              <w:t>[[g2g]]</w:t>
            </w:r>
          </w:p>
        </w:tc>
        <w:tc>
          <w:tcPr>
            <w:tcW w:w="1728" w:type="dxa"/>
          </w:tcPr>
          <w:p w14:paraId="76ADDC1A" w14:textId="77777777" w:rsidR="00B43E7D" w:rsidRDefault="00276C09">
            <w:r>
              <w:t>[[g2b]]</w:t>
            </w:r>
          </w:p>
        </w:tc>
        <w:tc>
          <w:tcPr>
            <w:tcW w:w="1728" w:type="dxa"/>
          </w:tcPr>
          <w:p w14:paraId="06E1CB0F" w14:textId="77777777" w:rsidR="00B43E7D" w:rsidRDefault="00276C09">
            <w:r>
              <w:t>[[g2c]]</w:t>
            </w:r>
          </w:p>
        </w:tc>
        <w:tc>
          <w:tcPr>
            <w:tcW w:w="1728" w:type="dxa"/>
          </w:tcPr>
          <w:p w14:paraId="1F37AA6F" w14:textId="77777777" w:rsidR="00B43E7D" w:rsidRDefault="00276C09">
            <w:r>
              <w:t>[[trusted]][[/connections]]</w:t>
            </w:r>
          </w:p>
        </w:tc>
      </w:tr>
    </w:tbl>
    <w:p w14:paraId="443CDBE4" w14:textId="77777777" w:rsidR="00B43E7D" w:rsidRDefault="00276C09">
      <w:pPr>
        <w:pStyle w:val="Heading2"/>
      </w:pPr>
      <w:r>
        <w:t>16b. Information Exchange (I/O)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25"/>
        <w:gridCol w:w="716"/>
        <w:gridCol w:w="1279"/>
        <w:gridCol w:w="934"/>
        <w:gridCol w:w="1023"/>
        <w:gridCol w:w="1170"/>
        <w:gridCol w:w="1087"/>
        <w:gridCol w:w="1322"/>
      </w:tblGrid>
      <w:tr w:rsidR="00B43E7D" w14:paraId="1030FCC6" w14:textId="77777777">
        <w:tc>
          <w:tcPr>
            <w:tcW w:w="1080" w:type="dxa"/>
          </w:tcPr>
          <w:p w14:paraId="6DCC88F3" w14:textId="77777777" w:rsidR="00B43E7D" w:rsidRDefault="00276C09">
            <w:r>
              <w:t>System</w:t>
            </w:r>
          </w:p>
        </w:tc>
        <w:tc>
          <w:tcPr>
            <w:tcW w:w="1080" w:type="dxa"/>
          </w:tcPr>
          <w:p w14:paraId="5AAECB49" w14:textId="77777777" w:rsidR="00B43E7D" w:rsidRDefault="00276C09">
            <w:r>
              <w:t>Data</w:t>
            </w:r>
          </w:p>
        </w:tc>
        <w:tc>
          <w:tcPr>
            <w:tcW w:w="1080" w:type="dxa"/>
          </w:tcPr>
          <w:p w14:paraId="7EB996D8" w14:textId="77777777" w:rsidR="00B43E7D" w:rsidRDefault="00276C09">
            <w:r>
              <w:t>Classification</w:t>
            </w:r>
          </w:p>
        </w:tc>
        <w:tc>
          <w:tcPr>
            <w:tcW w:w="1080" w:type="dxa"/>
          </w:tcPr>
          <w:p w14:paraId="30DCC8D1" w14:textId="77777777" w:rsidR="00B43E7D" w:rsidRDefault="00276C09">
            <w:r>
              <w:t>Method</w:t>
            </w:r>
          </w:p>
        </w:tc>
        <w:tc>
          <w:tcPr>
            <w:tcW w:w="1080" w:type="dxa"/>
          </w:tcPr>
          <w:p w14:paraId="2110C694" w14:textId="77777777" w:rsidR="00B43E7D" w:rsidRDefault="00276C09">
            <w:r>
              <w:t>Direction</w:t>
            </w:r>
          </w:p>
        </w:tc>
        <w:tc>
          <w:tcPr>
            <w:tcW w:w="1080" w:type="dxa"/>
          </w:tcPr>
          <w:p w14:paraId="1B9EEEA4" w14:textId="77777777" w:rsidR="00B43E7D" w:rsidRDefault="00276C09">
            <w:r>
              <w:t>Destination</w:t>
            </w:r>
          </w:p>
        </w:tc>
        <w:tc>
          <w:tcPr>
            <w:tcW w:w="1080" w:type="dxa"/>
          </w:tcPr>
          <w:p w14:paraId="3B35B902" w14:textId="77777777" w:rsidR="00B43E7D" w:rsidRDefault="00276C09">
            <w:r>
              <w:t>Frequency</w:t>
            </w:r>
          </w:p>
        </w:tc>
        <w:tc>
          <w:tcPr>
            <w:tcW w:w="1080" w:type="dxa"/>
          </w:tcPr>
          <w:p w14:paraId="17075ABF" w14:textId="77777777" w:rsidR="00B43E7D" w:rsidRDefault="00276C09">
            <w:r>
              <w:t>Contact</w:t>
            </w:r>
          </w:p>
        </w:tc>
      </w:tr>
      <w:tr w:rsidR="00B43E7D" w14:paraId="2716809D" w14:textId="77777777">
        <w:tc>
          <w:tcPr>
            <w:tcW w:w="1080" w:type="dxa"/>
          </w:tcPr>
          <w:p w14:paraId="425DF1ED" w14:textId="77777777" w:rsidR="00B43E7D" w:rsidRDefault="00276C09">
            <w:r>
              <w:t>[[#io]][[sys</w:t>
            </w:r>
            <w:r>
              <w:lastRenderedPageBreak/>
              <w:t>tem]]</w:t>
            </w:r>
          </w:p>
        </w:tc>
        <w:tc>
          <w:tcPr>
            <w:tcW w:w="1080" w:type="dxa"/>
          </w:tcPr>
          <w:p w14:paraId="2916DB34" w14:textId="77777777" w:rsidR="00B43E7D" w:rsidRDefault="00276C09">
            <w:r>
              <w:lastRenderedPageBreak/>
              <w:t>[[dat</w:t>
            </w:r>
            <w:r>
              <w:lastRenderedPageBreak/>
              <w:t>a]]</w:t>
            </w:r>
          </w:p>
        </w:tc>
        <w:tc>
          <w:tcPr>
            <w:tcW w:w="1080" w:type="dxa"/>
          </w:tcPr>
          <w:p w14:paraId="6CE42604" w14:textId="77777777" w:rsidR="00B43E7D" w:rsidRDefault="00276C09">
            <w:r>
              <w:lastRenderedPageBreak/>
              <w:t>[[classifica</w:t>
            </w:r>
            <w:r>
              <w:lastRenderedPageBreak/>
              <w:t>tion]]</w:t>
            </w:r>
          </w:p>
        </w:tc>
        <w:tc>
          <w:tcPr>
            <w:tcW w:w="1080" w:type="dxa"/>
          </w:tcPr>
          <w:p w14:paraId="07935647" w14:textId="77777777" w:rsidR="00B43E7D" w:rsidRDefault="00276C09">
            <w:r>
              <w:lastRenderedPageBreak/>
              <w:t>[[meth</w:t>
            </w:r>
            <w:r>
              <w:lastRenderedPageBreak/>
              <w:t>od]]</w:t>
            </w:r>
          </w:p>
        </w:tc>
        <w:tc>
          <w:tcPr>
            <w:tcW w:w="1080" w:type="dxa"/>
          </w:tcPr>
          <w:p w14:paraId="3A6187C8" w14:textId="77777777" w:rsidR="00B43E7D" w:rsidRDefault="00276C09">
            <w:r>
              <w:lastRenderedPageBreak/>
              <w:t>[[directi</w:t>
            </w:r>
            <w:r>
              <w:lastRenderedPageBreak/>
              <w:t>on]]</w:t>
            </w:r>
          </w:p>
        </w:tc>
        <w:tc>
          <w:tcPr>
            <w:tcW w:w="1080" w:type="dxa"/>
          </w:tcPr>
          <w:p w14:paraId="4AA2E104" w14:textId="77777777" w:rsidR="00B43E7D" w:rsidRDefault="00276C09">
            <w:r>
              <w:lastRenderedPageBreak/>
              <w:t>[[destinat</w:t>
            </w:r>
            <w:r>
              <w:lastRenderedPageBreak/>
              <w:t>ion]]</w:t>
            </w:r>
          </w:p>
        </w:tc>
        <w:tc>
          <w:tcPr>
            <w:tcW w:w="1080" w:type="dxa"/>
          </w:tcPr>
          <w:p w14:paraId="659F3CBA" w14:textId="77777777" w:rsidR="00B43E7D" w:rsidRDefault="00276C09">
            <w:r>
              <w:lastRenderedPageBreak/>
              <w:t>[[freque</w:t>
            </w:r>
            <w:r>
              <w:lastRenderedPageBreak/>
              <w:t>ncy]]</w:t>
            </w:r>
          </w:p>
        </w:tc>
        <w:tc>
          <w:tcPr>
            <w:tcW w:w="1080" w:type="dxa"/>
          </w:tcPr>
          <w:p w14:paraId="28E9A974" w14:textId="77777777" w:rsidR="00B43E7D" w:rsidRDefault="00276C09">
            <w:r>
              <w:lastRenderedPageBreak/>
              <w:t>[[contact]][</w:t>
            </w:r>
            <w:r>
              <w:lastRenderedPageBreak/>
              <w:t>[/io]]</w:t>
            </w:r>
          </w:p>
        </w:tc>
      </w:tr>
    </w:tbl>
    <w:p w14:paraId="2550C6BA" w14:textId="77777777" w:rsidR="00B43E7D" w:rsidRDefault="00276C09">
      <w:pPr>
        <w:pStyle w:val="Heading2"/>
      </w:pPr>
      <w:r>
        <w:lastRenderedPageBreak/>
        <w:t>16c. Untrusted Connections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32"/>
        <w:gridCol w:w="808"/>
        <w:gridCol w:w="1029"/>
        <w:gridCol w:w="1124"/>
        <w:gridCol w:w="712"/>
        <w:gridCol w:w="759"/>
        <w:gridCol w:w="985"/>
        <w:gridCol w:w="1707"/>
      </w:tblGrid>
      <w:tr w:rsidR="00B43E7D" w14:paraId="3B1B6022" w14:textId="77777777">
        <w:tc>
          <w:tcPr>
            <w:tcW w:w="1080" w:type="dxa"/>
          </w:tcPr>
          <w:p w14:paraId="26E4902F" w14:textId="77777777" w:rsidR="00B43E7D" w:rsidRDefault="00276C09">
            <w:r>
              <w:t>System Name</w:t>
            </w:r>
          </w:p>
        </w:tc>
        <w:tc>
          <w:tcPr>
            <w:tcW w:w="1080" w:type="dxa"/>
          </w:tcPr>
          <w:p w14:paraId="297C20E9" w14:textId="77777777" w:rsidR="00B43E7D" w:rsidRDefault="00276C09">
            <w:r>
              <w:t>Entity</w:t>
            </w:r>
          </w:p>
        </w:tc>
        <w:tc>
          <w:tcPr>
            <w:tcW w:w="1080" w:type="dxa"/>
          </w:tcPr>
          <w:p w14:paraId="1A074936" w14:textId="77777777" w:rsidR="00B43E7D" w:rsidRDefault="00276C09">
            <w:r>
              <w:t>Type</w:t>
            </w:r>
          </w:p>
        </w:tc>
        <w:tc>
          <w:tcPr>
            <w:tcW w:w="1080" w:type="dxa"/>
          </w:tcPr>
          <w:p w14:paraId="249069CC" w14:textId="77777777" w:rsidR="00B43E7D" w:rsidRDefault="00276C09">
            <w:r>
              <w:t>Agreement</w:t>
            </w:r>
          </w:p>
        </w:tc>
        <w:tc>
          <w:tcPr>
            <w:tcW w:w="1080" w:type="dxa"/>
          </w:tcPr>
          <w:p w14:paraId="53376E08" w14:textId="77777777" w:rsidR="00B43E7D" w:rsidRDefault="00276C09">
            <w:r>
              <w:t>Date</w:t>
            </w:r>
          </w:p>
        </w:tc>
        <w:tc>
          <w:tcPr>
            <w:tcW w:w="1080" w:type="dxa"/>
          </w:tcPr>
          <w:p w14:paraId="10850838" w14:textId="77777777" w:rsidR="00B43E7D" w:rsidRDefault="00276C09">
            <w:r>
              <w:t>FIPS199</w:t>
            </w:r>
          </w:p>
        </w:tc>
        <w:tc>
          <w:tcPr>
            <w:tcW w:w="1080" w:type="dxa"/>
          </w:tcPr>
          <w:p w14:paraId="5A99019E" w14:textId="77777777" w:rsidR="00B43E7D" w:rsidRDefault="00276C09">
            <w:r>
              <w:t>Authorizing Official</w:t>
            </w:r>
          </w:p>
        </w:tc>
        <w:tc>
          <w:tcPr>
            <w:tcW w:w="1080" w:type="dxa"/>
          </w:tcPr>
          <w:p w14:paraId="3ADFE9DC" w14:textId="77777777" w:rsidR="00B43E7D" w:rsidRDefault="00276C09">
            <w:r>
              <w:t>Other</w:t>
            </w:r>
          </w:p>
        </w:tc>
      </w:tr>
      <w:tr w:rsidR="00B43E7D" w14:paraId="2360E252" w14:textId="77777777">
        <w:tc>
          <w:tcPr>
            <w:tcW w:w="1080" w:type="dxa"/>
          </w:tcPr>
          <w:p w14:paraId="2443CF92" w14:textId="77777777" w:rsidR="00B43E7D" w:rsidRDefault="00276C09">
            <w:r>
              <w:t>[[#untrusted]][[name]]</w:t>
            </w:r>
          </w:p>
        </w:tc>
        <w:tc>
          <w:tcPr>
            <w:tcW w:w="1080" w:type="dxa"/>
          </w:tcPr>
          <w:p w14:paraId="587ED7FF" w14:textId="77777777" w:rsidR="00B43E7D" w:rsidRDefault="00276C09">
            <w:r>
              <w:t>[[entity]]</w:t>
            </w:r>
          </w:p>
        </w:tc>
        <w:tc>
          <w:tcPr>
            <w:tcW w:w="1080" w:type="dxa"/>
          </w:tcPr>
          <w:p w14:paraId="1531482D" w14:textId="77777777" w:rsidR="00B43E7D" w:rsidRDefault="00276C09">
            <w:r>
              <w:t>[[intertype]]</w:t>
            </w:r>
          </w:p>
        </w:tc>
        <w:tc>
          <w:tcPr>
            <w:tcW w:w="1080" w:type="dxa"/>
          </w:tcPr>
          <w:p w14:paraId="1EAAA776" w14:textId="77777777" w:rsidR="00B43E7D" w:rsidRDefault="00276C09">
            <w:r>
              <w:t>[[agreement]]</w:t>
            </w:r>
          </w:p>
        </w:tc>
        <w:tc>
          <w:tcPr>
            <w:tcW w:w="1080" w:type="dxa"/>
          </w:tcPr>
          <w:p w14:paraId="13E72DCA" w14:textId="77777777" w:rsidR="00B43E7D" w:rsidRDefault="00276C09">
            <w:r>
              <w:t>[[date]]</w:t>
            </w:r>
          </w:p>
        </w:tc>
        <w:tc>
          <w:tcPr>
            <w:tcW w:w="1080" w:type="dxa"/>
          </w:tcPr>
          <w:p w14:paraId="26D462A5" w14:textId="77777777" w:rsidR="00B43E7D" w:rsidRDefault="00276C09">
            <w:r>
              <w:t>[[</w:t>
            </w:r>
            <w:proofErr w:type="spellStart"/>
            <w:r>
              <w:t>fips</w:t>
            </w:r>
            <w:proofErr w:type="spellEnd"/>
            <w:r>
              <w:t>]]</w:t>
            </w:r>
          </w:p>
        </w:tc>
        <w:tc>
          <w:tcPr>
            <w:tcW w:w="1080" w:type="dxa"/>
          </w:tcPr>
          <w:p w14:paraId="3CD919A0" w14:textId="77777777" w:rsidR="00B43E7D" w:rsidRDefault="00276C09">
            <w:r>
              <w:t>[[</w:t>
            </w:r>
            <w:proofErr w:type="spellStart"/>
            <w:r>
              <w:t>ao</w:t>
            </w:r>
            <w:proofErr w:type="spellEnd"/>
            <w:r>
              <w:t>]]</w:t>
            </w:r>
          </w:p>
        </w:tc>
        <w:tc>
          <w:tcPr>
            <w:tcW w:w="1080" w:type="dxa"/>
          </w:tcPr>
          <w:p w14:paraId="6FB8E61D" w14:textId="77777777" w:rsidR="00B43E7D" w:rsidRDefault="00276C09">
            <w:r>
              <w:t>[[other]][[/untrusted]]</w:t>
            </w:r>
          </w:p>
        </w:tc>
      </w:tr>
    </w:tbl>
    <w:p w14:paraId="56D719F6" w14:textId="77777777" w:rsidR="00B43E7D" w:rsidRDefault="00276C09">
      <w:pPr>
        <w:pStyle w:val="Heading2"/>
      </w:pPr>
      <w:r>
        <w:t>17–19. Dates &amp; Approvals</w:t>
      </w:r>
    </w:p>
    <w:p w14:paraId="150BD8B9" w14:textId="2ACE6212" w:rsidR="00B43E7D" w:rsidRDefault="00276C09">
      <w:r>
        <w:rPr>
          <w:b/>
        </w:rPr>
        <w:t xml:space="preserve">Security Plan Completion Date (YYYY-MM-DD): </w:t>
      </w:r>
      <w:r w:rsidR="00683B29">
        <w:t xml:space="preserve"> </w:t>
      </w:r>
      <w:r w:rsidR="00D43DFF">
        <w:t>[[</w:t>
      </w:r>
      <w:proofErr w:type="spellStart"/>
      <w:r w:rsidR="00683B29" w:rsidRPr="00683B29">
        <w:t>completion_date</w:t>
      </w:r>
      <w:proofErr w:type="spellEnd"/>
      <w:r w:rsidR="00683B29" w:rsidRPr="00683B29">
        <w:t>]]</w:t>
      </w:r>
    </w:p>
    <w:p w14:paraId="0285E955" w14:textId="5359322A" w:rsidR="00B43E7D" w:rsidRDefault="00276C09">
      <w:r>
        <w:rPr>
          <w:b/>
        </w:rPr>
        <w:t xml:space="preserve">Security Plan Approval Date (YYYY-MM-DD): </w:t>
      </w:r>
      <w:r>
        <w:t xml:space="preserve"> </w:t>
      </w:r>
      <w:r w:rsidR="00D43DFF">
        <w:t>[[</w:t>
      </w:r>
      <w:proofErr w:type="spellStart"/>
      <w:r w:rsidRPr="00276C09">
        <w:t>approval_date</w:t>
      </w:r>
      <w:proofErr w:type="spellEnd"/>
      <w:r w:rsidRPr="00276C09">
        <w:t>]]</w:t>
      </w:r>
    </w:p>
    <w:p w14:paraId="6655173A" w14:textId="62EDD2CF" w:rsidR="00B43E7D" w:rsidRDefault="00276C09">
      <w:r>
        <w:rPr>
          <w:b/>
        </w:rPr>
        <w:t xml:space="preserve">Recovery Plan Approval Date (YYYY-MM-DD):  </w:t>
      </w:r>
      <w:r w:rsidR="00D43DFF">
        <w:t>[[</w:t>
      </w:r>
      <w:proofErr w:type="spellStart"/>
      <w:r w:rsidRPr="00276C09">
        <w:t>recovery_approval_date</w:t>
      </w:r>
      <w:proofErr w:type="spellEnd"/>
      <w:r w:rsidRPr="00276C09">
        <w:t>]]</w:t>
      </w:r>
    </w:p>
    <w:p w14:paraId="6968F27F" w14:textId="712059A6" w:rsidR="00B43E7D" w:rsidRDefault="00276C09">
      <w:r>
        <w:rPr>
          <w:b/>
        </w:rPr>
        <w:t>ISS P Docs On File (yes/no/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):  </w:t>
      </w:r>
      <w:r w:rsidR="00D43DFF">
        <w:t>[[</w:t>
      </w:r>
      <w:proofErr w:type="spellStart"/>
      <w:r>
        <w:t>approval_docs</w:t>
      </w:r>
      <w:proofErr w:type="spellEnd"/>
      <w:r>
        <w:t>]]</w:t>
      </w:r>
    </w:p>
    <w:p w14:paraId="7A2BEE97" w14:textId="2FFBC80B" w:rsidR="00B43E7D" w:rsidRDefault="00276C09">
      <w:r>
        <w:rPr>
          <w:b/>
        </w:rPr>
        <w:t>ISR P Docs On File (yes/no/</w:t>
      </w:r>
      <w:proofErr w:type="spellStart"/>
      <w:r>
        <w:rPr>
          <w:b/>
        </w:rPr>
        <w:t>na</w:t>
      </w:r>
      <w:proofErr w:type="spellEnd"/>
      <w:r>
        <w:rPr>
          <w:b/>
        </w:rPr>
        <w:t xml:space="preserve">):  </w:t>
      </w:r>
      <w:r w:rsidR="00D43DFF">
        <w:t>[[</w:t>
      </w:r>
      <w:proofErr w:type="spellStart"/>
      <w:r>
        <w:t>recovery_docs</w:t>
      </w:r>
      <w:proofErr w:type="spellEnd"/>
      <w:r>
        <w:t>]]</w:t>
      </w:r>
    </w:p>
    <w:p w14:paraId="026D0BBF" w14:textId="77777777" w:rsidR="00B43E7D" w:rsidRDefault="00276C09">
      <w:r>
        <w:rPr>
          <w:i/>
        </w:rPr>
        <w:t>End of Template</w:t>
      </w:r>
    </w:p>
    <w:sectPr w:rsidR="00B43E7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454CD8"/>
    <w:multiLevelType w:val="multilevel"/>
    <w:tmpl w:val="863E7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D67151"/>
    <w:multiLevelType w:val="multilevel"/>
    <w:tmpl w:val="10D4E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7461273">
    <w:abstractNumId w:val="8"/>
  </w:num>
  <w:num w:numId="2" w16cid:durableId="1084688249">
    <w:abstractNumId w:val="6"/>
  </w:num>
  <w:num w:numId="3" w16cid:durableId="629478767">
    <w:abstractNumId w:val="5"/>
  </w:num>
  <w:num w:numId="4" w16cid:durableId="668412516">
    <w:abstractNumId w:val="4"/>
  </w:num>
  <w:num w:numId="5" w16cid:durableId="1676422715">
    <w:abstractNumId w:val="7"/>
  </w:num>
  <w:num w:numId="6" w16cid:durableId="964778024">
    <w:abstractNumId w:val="3"/>
  </w:num>
  <w:num w:numId="7" w16cid:durableId="594825161">
    <w:abstractNumId w:val="2"/>
  </w:num>
  <w:num w:numId="8" w16cid:durableId="455492785">
    <w:abstractNumId w:val="1"/>
  </w:num>
  <w:num w:numId="9" w16cid:durableId="59989758">
    <w:abstractNumId w:val="0"/>
  </w:num>
  <w:num w:numId="10" w16cid:durableId="1351026949">
    <w:abstractNumId w:val="9"/>
  </w:num>
  <w:num w:numId="11" w16cid:durableId="5716949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752D8"/>
    <w:rsid w:val="00276C09"/>
    <w:rsid w:val="0029639D"/>
    <w:rsid w:val="00326F90"/>
    <w:rsid w:val="0041749C"/>
    <w:rsid w:val="00457B6E"/>
    <w:rsid w:val="0052086B"/>
    <w:rsid w:val="00683B29"/>
    <w:rsid w:val="00752FE8"/>
    <w:rsid w:val="00755C2F"/>
    <w:rsid w:val="007F4013"/>
    <w:rsid w:val="008C1D5D"/>
    <w:rsid w:val="009F1B1D"/>
    <w:rsid w:val="00AA1D8D"/>
    <w:rsid w:val="00AA569B"/>
    <w:rsid w:val="00B43E7D"/>
    <w:rsid w:val="00B47730"/>
    <w:rsid w:val="00C8430A"/>
    <w:rsid w:val="00CB0664"/>
    <w:rsid w:val="00D43DFF"/>
    <w:rsid w:val="00D92805"/>
    <w:rsid w:val="00DA62E1"/>
    <w:rsid w:val="00DC741D"/>
    <w:rsid w:val="00FA79C9"/>
    <w:rsid w:val="00FC121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A98D4648-8412-4275-9744-816CA1A9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Sherin Rajkumari Premkumar</cp:lastModifiedBy>
  <cp:revision>14</cp:revision>
  <dcterms:created xsi:type="dcterms:W3CDTF">2013-12-23T23:15:00Z</dcterms:created>
  <dcterms:modified xsi:type="dcterms:W3CDTF">2025-08-20T22:21:00Z</dcterms:modified>
  <cp:category/>
</cp:coreProperties>
</file>